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EMSI-EVENT.SOURCE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COMFOR 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HUMDED 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HUMOBS 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SENSOR 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633A55-9223-40F0-AB0A-16162DFA227E}"/>
</file>

<file path=customXml/itemProps3.xml><?xml version="1.0" encoding="utf-8"?>
<ds:datastoreItem xmlns:ds="http://schemas.openxmlformats.org/officeDocument/2006/customXml" ds:itemID="{F20A1DB4-6B52-4F7E-A95B-ACD0D288334B}"/>
</file>

<file path=customXml/itemProps4.xml><?xml version="1.0" encoding="utf-8"?>
<ds:datastoreItem xmlns:ds="http://schemas.openxmlformats.org/officeDocument/2006/customXml" ds:itemID="{EF11BC5D-D926-46B2-ACF3-E19E5CD134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